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71E92" w14:textId="57BA6EB0" w:rsidR="004C1EA2" w:rsidRDefault="00FF4B81" w:rsidP="004C1EA2">
      <w:pPr>
        <w:rPr>
          <w:b/>
          <w:bCs/>
          <w:lang w:val="es-419"/>
        </w:rPr>
      </w:pPr>
      <w:r w:rsidRPr="004626F2">
        <w:rPr>
          <w:rFonts w:asciiTheme="majorHAnsi" w:hAnsiTheme="majorHAnsi" w:cstheme="majorHAnsi"/>
          <w:noProof/>
          <w:sz w:val="24"/>
          <w:szCs w:val="24"/>
          <w:lang w:val="es-419"/>
        </w:rPr>
        <w:drawing>
          <wp:anchor distT="0" distB="0" distL="114300" distR="114300" simplePos="0" relativeHeight="251659264" behindDoc="0" locked="0" layoutInCell="1" allowOverlap="1" wp14:anchorId="26354AE7" wp14:editId="611F26D5">
            <wp:simplePos x="0" y="0"/>
            <wp:positionH relativeFrom="column">
              <wp:posOffset>1219200</wp:posOffset>
            </wp:positionH>
            <wp:positionV relativeFrom="paragraph">
              <wp:posOffset>-914400</wp:posOffset>
            </wp:positionV>
            <wp:extent cx="3952875" cy="1976438"/>
            <wp:effectExtent l="0" t="0" r="0" b="0"/>
            <wp:wrapNone/>
            <wp:docPr id="1255835955" name="Picture 1" descr="A blue and yellow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5835955" name="Picture 1" descr="A blue and yellow logo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1976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B045C1" w14:textId="77777777" w:rsidR="004C1EA2" w:rsidRDefault="004C1EA2" w:rsidP="004C1EA2">
      <w:pPr>
        <w:rPr>
          <w:b/>
          <w:bCs/>
          <w:lang w:val="es-419"/>
        </w:rPr>
      </w:pPr>
    </w:p>
    <w:p w14:paraId="25D9EF85" w14:textId="77777777" w:rsidR="004C1EA2" w:rsidRDefault="004C1EA2" w:rsidP="004C1EA2">
      <w:pPr>
        <w:rPr>
          <w:b/>
          <w:bCs/>
          <w:lang w:val="es-419"/>
        </w:rPr>
      </w:pPr>
    </w:p>
    <w:p w14:paraId="3D9DB45B" w14:textId="77777777" w:rsidR="004C1EA2" w:rsidRDefault="004C1EA2" w:rsidP="004C1EA2">
      <w:pPr>
        <w:rPr>
          <w:b/>
          <w:bCs/>
          <w:lang w:val="es-419"/>
        </w:rPr>
      </w:pPr>
    </w:p>
    <w:p w14:paraId="4CB5C029" w14:textId="34C67C5C" w:rsidR="004C1EA2" w:rsidRPr="004C1EA2" w:rsidRDefault="004C1EA2" w:rsidP="004C1EA2">
      <w:pPr>
        <w:rPr>
          <w:b/>
          <w:bCs/>
          <w:lang w:val="es-419"/>
        </w:rPr>
      </w:pPr>
      <w:r w:rsidRPr="004C1EA2">
        <w:rPr>
          <w:b/>
          <w:bCs/>
          <w:lang w:val="es-419"/>
        </w:rPr>
        <w:t>Guía para el Testimonio Personal</w:t>
      </w:r>
    </w:p>
    <w:p w14:paraId="7399B780" w14:textId="77777777" w:rsidR="004C1EA2" w:rsidRPr="004C1EA2" w:rsidRDefault="004C1EA2" w:rsidP="004C1EA2">
      <w:pPr>
        <w:rPr>
          <w:lang w:val="es-419"/>
        </w:rPr>
      </w:pPr>
      <w:r w:rsidRPr="004C1EA2">
        <w:rPr>
          <w:lang w:val="es-419"/>
        </w:rPr>
        <w:t>Gracias por tu disposición a apoyar a nuestra comunidad de fe compartiendo tu historia durante la Misa. Tus palabras ayudan a que nuestra parroquia se sienta personal y viva, y muestran cómo la vida de la Iglesia impacta a personas reales.</w:t>
      </w:r>
    </w:p>
    <w:p w14:paraId="6B21A07C" w14:textId="77777777" w:rsidR="004C1EA2" w:rsidRPr="004C1EA2" w:rsidRDefault="004C1EA2" w:rsidP="004C1EA2">
      <w:pPr>
        <w:rPr>
          <w:lang w:val="es-419"/>
        </w:rPr>
      </w:pPr>
      <w:r w:rsidRPr="004C1EA2">
        <w:rPr>
          <w:lang w:val="es-419"/>
        </w:rPr>
        <w:t>Este fin de semana comienza nuestro programa de ofertorio, Llamados a Servir: Compartiendo Nuestras Bendiciones, Fortaleciendo Nuestra Iglesia. Tendrás alrededor de tres minutos para hablar durante el Fin de Semana de Anuncio. A continuación, encontrarás preguntas y sugerencias para ayudarte a prepararte. No es necesario que respondas a todas las preguntas. Solo reflexiona, elige lo que más resuene contigo y habla desde el corazón.</w:t>
      </w:r>
    </w:p>
    <w:p w14:paraId="04169FF9" w14:textId="77777777" w:rsidR="004C1EA2" w:rsidRPr="00FF4B81" w:rsidRDefault="004C1EA2" w:rsidP="004C1EA2">
      <w:pPr>
        <w:rPr>
          <w:b/>
          <w:bCs/>
          <w:lang w:val="es-419"/>
        </w:rPr>
      </w:pPr>
      <w:r w:rsidRPr="00FF4B81">
        <w:rPr>
          <w:b/>
          <w:bCs/>
          <w:lang w:val="es-419"/>
        </w:rPr>
        <w:t>Preguntas y Sugerencias</w:t>
      </w:r>
    </w:p>
    <w:p w14:paraId="7303CEB9" w14:textId="77777777" w:rsidR="004C1EA2" w:rsidRPr="004C1EA2" w:rsidRDefault="004C1EA2" w:rsidP="004C1EA2">
      <w:pPr>
        <w:rPr>
          <w:lang w:val="es-419"/>
        </w:rPr>
      </w:pPr>
      <w:r w:rsidRPr="004C1EA2">
        <w:rPr>
          <w:lang w:val="es-419"/>
        </w:rPr>
        <w:t>¿Cómo ha sido tu camino de fe hasta llegar a esta parroquia, y qué te ha ayudado a sentirte conectado/a aquí?</w:t>
      </w:r>
    </w:p>
    <w:p w14:paraId="741E830B" w14:textId="77777777" w:rsidR="004C1EA2" w:rsidRPr="004C1EA2" w:rsidRDefault="004C1EA2" w:rsidP="004C1EA2">
      <w:pPr>
        <w:rPr>
          <w:lang w:val="es-419"/>
        </w:rPr>
      </w:pPr>
      <w:r w:rsidRPr="004C1EA2">
        <w:rPr>
          <w:lang w:val="es-419"/>
        </w:rPr>
        <w:t>¿Has visto generosidad o servicio en acción dentro de esta comunidad?</w:t>
      </w:r>
    </w:p>
    <w:p w14:paraId="5196364E" w14:textId="77777777" w:rsidR="004C1EA2" w:rsidRPr="004C1EA2" w:rsidRDefault="004C1EA2" w:rsidP="004C1EA2">
      <w:pPr>
        <w:rPr>
          <w:lang w:val="es-419"/>
        </w:rPr>
      </w:pPr>
      <w:r w:rsidRPr="004C1EA2">
        <w:rPr>
          <w:lang w:val="es-419"/>
        </w:rPr>
        <w:t>¿Puedes pensar en un momento en que tu vida, o la de alguien más, cambió a través de un ministerio o relación en nuestra parroquia?</w:t>
      </w:r>
    </w:p>
    <w:p w14:paraId="0AAE2B2D" w14:textId="77777777" w:rsidR="004C1EA2" w:rsidRPr="004C1EA2" w:rsidRDefault="004C1EA2" w:rsidP="004C1EA2">
      <w:pPr>
        <w:rPr>
          <w:lang w:val="es-419"/>
        </w:rPr>
      </w:pPr>
      <w:r w:rsidRPr="004C1EA2">
        <w:rPr>
          <w:lang w:val="es-419"/>
        </w:rPr>
        <w:t>¿Qué significa esta parroquia para ti o para tu familia?</w:t>
      </w:r>
    </w:p>
    <w:p w14:paraId="56BB12D8" w14:textId="77777777" w:rsidR="004C1EA2" w:rsidRPr="004C1EA2" w:rsidRDefault="004C1EA2" w:rsidP="004C1EA2">
      <w:pPr>
        <w:rPr>
          <w:lang w:val="es-419"/>
        </w:rPr>
      </w:pPr>
      <w:r w:rsidRPr="004C1EA2">
        <w:rPr>
          <w:lang w:val="es-419"/>
        </w:rPr>
        <w:t>¿Por qué eliges dar tu tiempo, tu energía o tus ofrendas financieras?</w:t>
      </w:r>
    </w:p>
    <w:p w14:paraId="61CEDCD5" w14:textId="77777777" w:rsidR="004C1EA2" w:rsidRPr="004C1EA2" w:rsidRDefault="004C1EA2" w:rsidP="004C1EA2">
      <w:pPr>
        <w:rPr>
          <w:lang w:val="es-419"/>
        </w:rPr>
      </w:pPr>
      <w:r w:rsidRPr="004C1EA2">
        <w:rPr>
          <w:lang w:val="es-419"/>
        </w:rPr>
        <w:t>¿De qué maneras sientes el llamado a servir?</w:t>
      </w:r>
    </w:p>
    <w:p w14:paraId="57FAB497" w14:textId="77777777" w:rsidR="004C1EA2" w:rsidRPr="00FF4B81" w:rsidRDefault="004C1EA2" w:rsidP="004C1EA2">
      <w:pPr>
        <w:rPr>
          <w:b/>
          <w:bCs/>
          <w:lang w:val="es-419"/>
        </w:rPr>
      </w:pPr>
      <w:r w:rsidRPr="00FF4B81">
        <w:rPr>
          <w:b/>
          <w:bCs/>
          <w:lang w:val="es-419"/>
        </w:rPr>
        <w:t>Ejemplo de Discurso</w:t>
      </w:r>
    </w:p>
    <w:p w14:paraId="47EEDD32" w14:textId="77777777" w:rsidR="004C1EA2" w:rsidRPr="004C1EA2" w:rsidRDefault="004C1EA2" w:rsidP="004C1EA2">
      <w:pPr>
        <w:rPr>
          <w:lang w:val="es-419"/>
        </w:rPr>
      </w:pPr>
      <w:r w:rsidRPr="004C1EA2">
        <w:rPr>
          <w:lang w:val="es-419"/>
        </w:rPr>
        <w:t>Hola, mi nombre es Juan, y estoy agradecido por la oportunidad de compartir un poco de mi historia con ustedes hoy.</w:t>
      </w:r>
    </w:p>
    <w:p w14:paraId="31A8A6EC" w14:textId="77777777" w:rsidR="004C1EA2" w:rsidRPr="004C1EA2" w:rsidRDefault="004C1EA2" w:rsidP="004C1EA2">
      <w:pPr>
        <w:rPr>
          <w:lang w:val="es-419"/>
        </w:rPr>
      </w:pPr>
      <w:r w:rsidRPr="004C1EA2">
        <w:rPr>
          <w:lang w:val="es-419"/>
        </w:rPr>
        <w:t>Llegué por primera vez a esta parroquia en 2014 después de mudarme a la zona. En ese momento, buscaba más que una iglesia a la cual asistir. Estaba buscando un lugar donde pudiera crecer en la fe y convertirme en parte de una comunidad real.</w:t>
      </w:r>
    </w:p>
    <w:p w14:paraId="2E188AD2" w14:textId="77777777" w:rsidR="004C1EA2" w:rsidRPr="004C1EA2" w:rsidRDefault="004C1EA2" w:rsidP="004C1EA2">
      <w:pPr>
        <w:rPr>
          <w:lang w:val="es-419"/>
        </w:rPr>
      </w:pPr>
      <w:r w:rsidRPr="004C1EA2">
        <w:rPr>
          <w:lang w:val="es-419"/>
        </w:rPr>
        <w:t xml:space="preserve">Con los años, esta parroquia se ha convertido en mi hogar. He encontrado amistades sólidas, aliento en mi vida espiritual y una oportunidad para vivir mi fe con propósito. Una de las experiencias más significativas para mí ocurrió la primavera pasada, cuando ayudé a liderar un proyecto parroquial para reparar viviendas </w:t>
      </w:r>
      <w:r w:rsidRPr="004C1EA2">
        <w:rPr>
          <w:lang w:val="es-419"/>
        </w:rPr>
        <w:lastRenderedPageBreak/>
        <w:t>de familias necesitadas. No se trataba solo de construcción. Se trataba de servir a otros y compartir esperanza con nuestros vecinos.</w:t>
      </w:r>
    </w:p>
    <w:p w14:paraId="7E926105" w14:textId="77777777" w:rsidR="004C1EA2" w:rsidRPr="004C1EA2" w:rsidRDefault="004C1EA2" w:rsidP="004C1EA2">
      <w:pPr>
        <w:rPr>
          <w:lang w:val="es-419"/>
        </w:rPr>
      </w:pPr>
      <w:r w:rsidRPr="004C1EA2">
        <w:rPr>
          <w:lang w:val="es-419"/>
        </w:rPr>
        <w:t>Ser parte de esta comunidad también ha marcado una diferencia en mi familia. Mi hija se unió al grupo de jóvenes, y mi hijo me acompaña en los eventos de servicio. Hemos crecido más unidos al servir y al adorar juntos.</w:t>
      </w:r>
    </w:p>
    <w:p w14:paraId="50A0E8A3" w14:textId="77777777" w:rsidR="004C1EA2" w:rsidRPr="004C1EA2" w:rsidRDefault="004C1EA2" w:rsidP="004C1EA2">
      <w:pPr>
        <w:rPr>
          <w:lang w:val="es-419"/>
        </w:rPr>
      </w:pPr>
      <w:r w:rsidRPr="004C1EA2">
        <w:rPr>
          <w:lang w:val="es-419"/>
        </w:rPr>
        <w:t>También valoro mucho la simple tradición de tomar café juntos después de la Misa. Esas conversaciones a menudo se convierten en lo mejor de mi semana. Son momentos para ofrecer apoyo, compartir historias y construir lazos más profundos.</w:t>
      </w:r>
    </w:p>
    <w:p w14:paraId="48099DBD" w14:textId="77777777" w:rsidR="004C1EA2" w:rsidRPr="004C1EA2" w:rsidRDefault="004C1EA2" w:rsidP="004C1EA2">
      <w:pPr>
        <w:rPr>
          <w:lang w:val="es-419"/>
        </w:rPr>
      </w:pPr>
      <w:r w:rsidRPr="004C1EA2">
        <w:rPr>
          <w:lang w:val="es-419"/>
        </w:rPr>
        <w:t>Al comenzar este programa de Llamados a Servir, espero que cada uno de nosotros se tome un tiempo para reflexionar sobre cómo apoyamos a nuestra parroquia. Yo sé que estoy comprometido a ayudar a que nuestra iglesia se fortalezca, porque nos ha dado mucho a mí y a mi familia.</w:t>
      </w:r>
    </w:p>
    <w:p w14:paraId="6BB7ABF5" w14:textId="33F54469" w:rsidR="006C31AC" w:rsidRPr="004C1EA2" w:rsidRDefault="004C1EA2" w:rsidP="004C1EA2">
      <w:pPr>
        <w:rPr>
          <w:lang w:val="es-419"/>
        </w:rPr>
      </w:pPr>
      <w:r w:rsidRPr="004C1EA2">
        <w:rPr>
          <w:lang w:val="es-419"/>
        </w:rPr>
        <w:t>Gracias por escucharme y gracias por ser parte de esta comunidad de fe.</w:t>
      </w:r>
    </w:p>
    <w:sectPr w:rsidR="006C31AC" w:rsidRPr="004C1EA2" w:rsidSect="004C1EA2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29214451">
    <w:abstractNumId w:val="8"/>
  </w:num>
  <w:num w:numId="2" w16cid:durableId="76096659">
    <w:abstractNumId w:val="6"/>
  </w:num>
  <w:num w:numId="3" w16cid:durableId="124354418">
    <w:abstractNumId w:val="5"/>
  </w:num>
  <w:num w:numId="4" w16cid:durableId="1417556132">
    <w:abstractNumId w:val="4"/>
  </w:num>
  <w:num w:numId="5" w16cid:durableId="2005282089">
    <w:abstractNumId w:val="7"/>
  </w:num>
  <w:num w:numId="6" w16cid:durableId="2080245239">
    <w:abstractNumId w:val="3"/>
  </w:num>
  <w:num w:numId="7" w16cid:durableId="1874616534">
    <w:abstractNumId w:val="2"/>
  </w:num>
  <w:num w:numId="8" w16cid:durableId="1710950690">
    <w:abstractNumId w:val="1"/>
  </w:num>
  <w:num w:numId="9" w16cid:durableId="1772553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C1EA2"/>
    <w:rsid w:val="006C31AC"/>
    <w:rsid w:val="0099242A"/>
    <w:rsid w:val="00AA1D8D"/>
    <w:rsid w:val="00B47730"/>
    <w:rsid w:val="00CB0664"/>
    <w:rsid w:val="00FC693F"/>
    <w:rsid w:val="00FF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062061"/>
  <w14:defaultImageDpi w14:val="300"/>
  <w15:docId w15:val="{D3301ACC-26FD-494B-A0B5-0960FA2FF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Talcott, Mark</cp:lastModifiedBy>
  <cp:revision>3</cp:revision>
  <dcterms:created xsi:type="dcterms:W3CDTF">2013-12-23T23:15:00Z</dcterms:created>
  <dcterms:modified xsi:type="dcterms:W3CDTF">2025-07-02T17:59:00Z</dcterms:modified>
  <cp:category/>
</cp:coreProperties>
</file>